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03838849" name="4d8da720-8257-11f0-ba17-2d594b27d73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5002453" name="4d8da720-8257-11f0-ba17-2d594b27d73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5613316" name="57c77360-8257-11f0-a608-effd731960c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3399981" name="57c77360-8257-11f0-a608-effd731960c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Asbestkissen</w:t>
            </w:r>
          </w:p>
          <w:p>
            <w:pPr>
              <w:spacing w:before="0" w:after="0"/>
            </w:pPr>
            <w:r>
              <w:t>Leitungsdurchbruch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80471871" name="dbb4bd30-825d-11f0-8b5f-7f62e63002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4834492" name="dbb4bd30-825d-11f0-8b5f-7f62e630024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38107942" name="e8e35f70-825d-11f0-9049-3d7a45463ad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399077" name="e8e35f70-825d-11f0-9049-3d7a45463ad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Pavillon </w:t>
          </w:r>
        </w:p>
        <w:p>
          <w:pPr>
            <w:spacing w:before="0" w:after="0"/>
          </w:pPr>
          <w:r>
            <w:t>458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